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652" w:rsidRDefault="005014D4" w:rsidP="005014D4">
      <w:pPr>
        <w:pStyle w:val="Heading1"/>
      </w:pPr>
      <w:r>
        <w:t xml:space="preserve">Violence and </w:t>
      </w:r>
      <w:proofErr w:type="spellStart"/>
      <w:r>
        <w:t>Kritik</w:t>
      </w:r>
      <w:proofErr w:type="spellEnd"/>
      <w:r>
        <w:t xml:space="preserve"> Alternatives</w:t>
      </w:r>
    </w:p>
    <w:p w:rsidR="006F3DBF" w:rsidRDefault="006F3DBF" w:rsidP="00B55AD5"/>
    <w:p w:rsidR="006F3DBF" w:rsidRDefault="005014D4" w:rsidP="006F3DBF">
      <w:pPr>
        <w:pStyle w:val="Heading3"/>
      </w:pPr>
      <w:r>
        <w:t>Background Information</w:t>
      </w:r>
    </w:p>
    <w:p w:rsidR="006F3DBF" w:rsidRDefault="006F3DBF" w:rsidP="006F3DBF"/>
    <w:p w:rsidR="006F3DBF" w:rsidRDefault="005014D4" w:rsidP="005014D4">
      <w:pPr>
        <w:pStyle w:val="Heading4"/>
      </w:pPr>
      <w:r>
        <w:t xml:space="preserve">What is </w:t>
      </w:r>
      <w:proofErr w:type="gramStart"/>
      <w:r>
        <w:t>violence ?</w:t>
      </w:r>
      <w:proofErr w:type="gramEnd"/>
      <w:r>
        <w:t>...</w:t>
      </w:r>
    </w:p>
    <w:p w:rsidR="005014D4" w:rsidRDefault="005014D4" w:rsidP="005014D4"/>
    <w:p w:rsidR="005014D4" w:rsidRDefault="005014D4" w:rsidP="005014D4"/>
    <w:p w:rsidR="005014D4" w:rsidRPr="005014D4" w:rsidRDefault="005014D4" w:rsidP="005014D4">
      <w:pPr>
        <w:pStyle w:val="Heading4"/>
      </w:pPr>
      <w:r>
        <w:t>Not all “violence” is physical… or falls under the classic conception of “violence”</w:t>
      </w:r>
    </w:p>
    <w:p w:rsidR="006F3DBF" w:rsidRDefault="006F3DBF" w:rsidP="006F3DBF"/>
    <w:p w:rsidR="005014D4" w:rsidRDefault="005014D4" w:rsidP="006F3DBF"/>
    <w:p w:rsidR="005014D4" w:rsidRDefault="005014D4" w:rsidP="005014D4">
      <w:pPr>
        <w:pStyle w:val="Heading4"/>
      </w:pPr>
      <w:r>
        <w:t>Examples of common K Alts – many of which fall short of physical violence</w:t>
      </w:r>
      <w:r w:rsidR="00984F5A">
        <w:t>. I will mention five</w:t>
      </w:r>
      <w:r w:rsidR="00476AF0">
        <w:t xml:space="preserve"> of them:</w:t>
      </w:r>
    </w:p>
    <w:p w:rsidR="005014D4" w:rsidRDefault="005014D4" w:rsidP="005014D4"/>
    <w:p w:rsidR="00476AF0" w:rsidRDefault="00476AF0" w:rsidP="005014D4"/>
    <w:p w:rsidR="005014D4" w:rsidRDefault="005014D4" w:rsidP="005014D4">
      <w:pPr>
        <w:pStyle w:val="Heading4"/>
      </w:pPr>
      <w:r>
        <w:t>Some of the arguments advanced in support of these Alternatives</w:t>
      </w:r>
    </w:p>
    <w:p w:rsidR="005014D4" w:rsidRDefault="005014D4" w:rsidP="005014D4"/>
    <w:p w:rsidR="005014D4" w:rsidRDefault="005014D4" w:rsidP="005014D4"/>
    <w:p w:rsidR="005014D4" w:rsidRPr="005014D4" w:rsidRDefault="005014D4" w:rsidP="005014D4"/>
    <w:p w:rsidR="005014D4" w:rsidRDefault="005014D4" w:rsidP="005014D4"/>
    <w:p w:rsidR="005014D4" w:rsidRDefault="005014D4" w:rsidP="005014D4">
      <w:pPr>
        <w:pStyle w:val="Heading3"/>
      </w:pPr>
      <w:r>
        <w:t>Ideas for addressing some of these K alts</w:t>
      </w:r>
    </w:p>
    <w:p w:rsidR="005014D4" w:rsidRDefault="005014D4" w:rsidP="005014D4"/>
    <w:p w:rsidR="005014D4" w:rsidRDefault="00476AF0" w:rsidP="00476AF0">
      <w:pPr>
        <w:pStyle w:val="Heading4"/>
      </w:pPr>
      <w:r>
        <w:t xml:space="preserve">Are these approaches empirically </w:t>
      </w:r>
      <w:proofErr w:type="gramStart"/>
      <w:r>
        <w:t>successful ?</w:t>
      </w:r>
      <w:proofErr w:type="gramEnd"/>
      <w:r>
        <w:t>...</w:t>
      </w:r>
    </w:p>
    <w:p w:rsidR="005014D4" w:rsidRDefault="005014D4" w:rsidP="005014D4"/>
    <w:p w:rsidR="00476AF0" w:rsidRDefault="00476AF0" w:rsidP="005014D4"/>
    <w:p w:rsidR="00476AF0" w:rsidRDefault="00476AF0" w:rsidP="00476AF0">
      <w:pPr>
        <w:pStyle w:val="Heading4"/>
      </w:pPr>
      <w:r>
        <w:t xml:space="preserve">What should be one’s conception of </w:t>
      </w:r>
      <w:proofErr w:type="gramStart"/>
      <w:r>
        <w:t>ethics ?</w:t>
      </w:r>
      <w:proofErr w:type="gramEnd"/>
      <w:r>
        <w:t>...</w:t>
      </w:r>
    </w:p>
    <w:p w:rsidR="00476AF0" w:rsidRDefault="00476AF0" w:rsidP="005014D4"/>
    <w:p w:rsidR="005014D4" w:rsidRDefault="005014D4" w:rsidP="005014D4"/>
    <w:p w:rsidR="00476AF0" w:rsidRDefault="00476AF0" w:rsidP="00476AF0">
      <w:pPr>
        <w:pStyle w:val="Heading4"/>
      </w:pPr>
      <w:r>
        <w:t xml:space="preserve">Coalition Approaches – are they good or </w:t>
      </w:r>
      <w:proofErr w:type="gramStart"/>
      <w:r>
        <w:t>bad ?</w:t>
      </w:r>
      <w:proofErr w:type="gramEnd"/>
      <w:r>
        <w:t>...</w:t>
      </w:r>
    </w:p>
    <w:p w:rsidR="00476AF0" w:rsidRPr="00476AF0" w:rsidRDefault="00476AF0" w:rsidP="00476AF0"/>
    <w:p w:rsidR="00476AF0" w:rsidRDefault="00476AF0" w:rsidP="005014D4"/>
    <w:p w:rsidR="005014D4" w:rsidRDefault="00476AF0" w:rsidP="00476AF0">
      <w:pPr>
        <w:pStyle w:val="Heading4"/>
      </w:pPr>
      <w:r>
        <w:t xml:space="preserve">Is violence </w:t>
      </w:r>
      <w:proofErr w:type="gramStart"/>
      <w:r>
        <w:t>contagious ?</w:t>
      </w:r>
      <w:proofErr w:type="gramEnd"/>
      <w:r>
        <w:t>... A glimpse at history.</w:t>
      </w:r>
    </w:p>
    <w:p w:rsidR="00476AF0" w:rsidRPr="00476AF0" w:rsidRDefault="00476AF0" w:rsidP="00476AF0"/>
    <w:p w:rsidR="00476AF0" w:rsidRDefault="00476AF0" w:rsidP="006F3DBF">
      <w:bookmarkStart w:id="0" w:name="_GoBack"/>
      <w:bookmarkEnd w:id="0"/>
    </w:p>
    <w:p w:rsidR="00476AF0" w:rsidRDefault="00476AF0" w:rsidP="00476AF0">
      <w:pPr>
        <w:pStyle w:val="Heading4"/>
      </w:pPr>
      <w:r>
        <w:t>Interactions with K’s of ableism.</w:t>
      </w:r>
    </w:p>
    <w:p w:rsidR="00476AF0" w:rsidRDefault="00476AF0" w:rsidP="00476AF0"/>
    <w:p w:rsidR="00476AF0" w:rsidRDefault="00476AF0" w:rsidP="00476AF0"/>
    <w:p w:rsidR="00476AF0" w:rsidRDefault="00476AF0" w:rsidP="00476AF0"/>
    <w:p w:rsidR="00476AF0" w:rsidRDefault="00476AF0" w:rsidP="00476AF0"/>
    <w:p w:rsidR="00476AF0" w:rsidRPr="00476AF0" w:rsidRDefault="00476AF0" w:rsidP="00476AF0"/>
    <w:sectPr w:rsidR="00476AF0" w:rsidRPr="00476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0714F5"/>
    <w:multiLevelType w:val="hybridMultilevel"/>
    <w:tmpl w:val="8774DD24"/>
    <w:lvl w:ilvl="0" w:tplc="57FE27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D60E2"/>
    <w:multiLevelType w:val="hybridMultilevel"/>
    <w:tmpl w:val="39722ECA"/>
    <w:lvl w:ilvl="0" w:tplc="D0B2FBFA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4"/>
  <w:doNotDisplayPageBoundaries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ibbonPointer" w:val="150407768"/>
    <w:docVar w:name="VerbatimVersion" w:val="5.1"/>
  </w:docVars>
  <w:rsids>
    <w:rsidRoot w:val="006F3DBF"/>
    <w:rsid w:val="000139A3"/>
    <w:rsid w:val="000D0DA8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76AF0"/>
    <w:rsid w:val="004C60E8"/>
    <w:rsid w:val="004E3579"/>
    <w:rsid w:val="004E728B"/>
    <w:rsid w:val="004F39E0"/>
    <w:rsid w:val="005014D4"/>
    <w:rsid w:val="00537BD5"/>
    <w:rsid w:val="00550A02"/>
    <w:rsid w:val="0057268A"/>
    <w:rsid w:val="005D2912"/>
    <w:rsid w:val="006065BD"/>
    <w:rsid w:val="00645FA9"/>
    <w:rsid w:val="00647866"/>
    <w:rsid w:val="00665003"/>
    <w:rsid w:val="006824A5"/>
    <w:rsid w:val="006A2AD0"/>
    <w:rsid w:val="006B1FCB"/>
    <w:rsid w:val="006C2375"/>
    <w:rsid w:val="006C41B5"/>
    <w:rsid w:val="006D4ECC"/>
    <w:rsid w:val="006F3DBF"/>
    <w:rsid w:val="00722258"/>
    <w:rsid w:val="007243E5"/>
    <w:rsid w:val="00766EA0"/>
    <w:rsid w:val="007A2226"/>
    <w:rsid w:val="007E5D5C"/>
    <w:rsid w:val="007F5B66"/>
    <w:rsid w:val="00823A1C"/>
    <w:rsid w:val="00845B9D"/>
    <w:rsid w:val="00860984"/>
    <w:rsid w:val="008B3ECB"/>
    <w:rsid w:val="008B4E85"/>
    <w:rsid w:val="008C1B2E"/>
    <w:rsid w:val="0091627E"/>
    <w:rsid w:val="0097032B"/>
    <w:rsid w:val="00984F5A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F176EF"/>
    <w:rsid w:val="00F3110E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A92F4C-F78D-4D6D-8551-578FF4B7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uiPriority w:val="4"/>
    <w:qFormat/>
    <w:rsid w:val="006F3DBF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6F3DBF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6F3DBF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6F3DBF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6F3DBF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6F3DB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F3DBF"/>
  </w:style>
  <w:style w:type="character" w:customStyle="1" w:styleId="Heading1Char">
    <w:name w:val="Heading 1 Char"/>
    <w:aliases w:val="Pocket Char"/>
    <w:basedOn w:val="DefaultParagraphFont"/>
    <w:link w:val="Heading1"/>
    <w:rsid w:val="006F3DBF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6F3DBF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6F3DBF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6F3DBF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6F3DBF"/>
    <w:rPr>
      <w:rFonts w:ascii="Calibri" w:hAnsi="Calibri"/>
      <w:b/>
      <w:i w:val="0"/>
      <w:iCs/>
      <w:sz w:val="22"/>
      <w:u w:val="single"/>
      <w:bdr w:val="single" w:sz="8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6F3DBF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6F3DBF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6F3DBF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F3DBF"/>
    <w:rPr>
      <w:color w:val="auto"/>
      <w:u w:val="none"/>
    </w:rPr>
  </w:style>
  <w:style w:type="paragraph" w:styleId="ListParagraph">
    <w:name w:val="List Paragraph"/>
    <w:basedOn w:val="Normal"/>
    <w:uiPriority w:val="99"/>
    <w:unhideWhenUsed/>
    <w:qFormat/>
    <w:rsid w:val="00501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F8840-58BD-4F90-8A19-2190C07CD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</dc:creator>
  <cp:keywords>5.1.1</cp:keywords>
  <dc:description/>
  <cp:lastModifiedBy>Will</cp:lastModifiedBy>
  <cp:revision>2</cp:revision>
  <dcterms:created xsi:type="dcterms:W3CDTF">2016-06-29T18:23:00Z</dcterms:created>
  <dcterms:modified xsi:type="dcterms:W3CDTF">2016-06-29T18:23:00Z</dcterms:modified>
</cp:coreProperties>
</file>